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Werkstatt </w:t>
            </w:r>
          </w:p>
          <w:p>
            <w:pPr>
              <w:spacing w:before="0" w:after="0" w:line="240" w:lineRule="auto"/>
            </w:pPr>
            <w:r>
              <w:t>UG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278846291" name="da726df0-ec70-11f0-a20e-c9c44bf0756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52177049" name="da726df0-ec70-11f0-a20e-c9c44bf0756c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Abstellraum </w:t>
            </w:r>
          </w:p>
          <w:p>
            <w:pPr>
              <w:spacing w:before="0" w:after="0" w:line="240" w:lineRule="auto"/>
            </w:pPr>
            <w:r>
              <w:t>UG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886536578" name="22822720-ec71-11f0-a20e-c9c44bf0756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60734403" name="22822720-ec71-11f0-a20e-c9c44bf0756c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Abstellraum </w:t>
            </w:r>
          </w:p>
          <w:p>
            <w:pPr>
              <w:spacing w:before="0" w:after="0" w:line="240" w:lineRule="auto"/>
            </w:pPr>
            <w:r>
              <w:t>UG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437808667" name="54484f50-ec71-11f0-a20e-c9c44bf0756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86934910" name="54484f50-ec71-11f0-a20e-c9c44bf0756c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Waschküche </w:t>
            </w:r>
          </w:p>
          <w:p>
            <w:pPr>
              <w:spacing w:before="0" w:after="0" w:line="240" w:lineRule="auto"/>
            </w:pPr>
            <w:r>
              <w:t>UG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220454611" name="c7ab7e90-ec71-11f0-a20e-c9c44bf0756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64848281" name="c7ab7e90-ec71-11f0-a20e-c9c44bf0756c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Heizraum </w:t>
            </w:r>
          </w:p>
          <w:p>
            <w:pPr>
              <w:spacing w:before="0" w:after="0" w:line="240" w:lineRule="auto"/>
            </w:pPr>
            <w:r>
              <w:t>UG </w:t>
            </w:r>
          </w:p>
          <w:p>
            <w:pPr>
              <w:spacing w:before="0" w:after="0" w:line="240" w:lineRule="auto"/>
            </w:pPr>
            <w:r>
              <w:t>Türblatt </w:t>
            </w:r>
          </w:p>
        </w:tc>
        <w:tc>
          <w:p>
            <w:pPr>
              <w:spacing w:before="0" w:after="0" w:line="240" w:lineRule="auto"/>
            </w:pPr>
            <w:r>
              <w:t>Türblatt 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2130351016" name="397d3860-ec72-11f0-a20e-c9c44bf0756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17825267" name="397d3860-ec72-11f0-a20e-c9c44bf0756c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Waschküche </w:t>
            </w:r>
          </w:p>
          <w:p>
            <w:pPr>
              <w:spacing w:before="0" w:after="0" w:line="240" w:lineRule="auto"/>
            </w:pPr>
            <w:r>
              <w:t>UG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795824526" name="b161d110-ec72-11f0-a20e-c9c44bf0756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67073425" name="b161d110-ec72-11f0-a20e-c9c44bf0756c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Heizraum </w:t>
            </w:r>
          </w:p>
          <w:p>
            <w:pPr>
              <w:spacing w:before="0" w:after="0" w:line="240" w:lineRule="auto"/>
            </w:pPr>
            <w:r>
              <w:t>UG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340056333" name="33410a20-ec73-11f0-a20e-c9c44bf0756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29987867" name="33410a20-ec73-11f0-a20e-c9c44bf0756c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Heizraum </w:t>
            </w:r>
          </w:p>
          <w:p>
            <w:pPr>
              <w:spacing w:before="0" w:after="0" w:line="240" w:lineRule="auto"/>
            </w:pPr>
            <w:r>
              <w:t>UG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736790920" name="467ee1c0-ec73-11f0-a20e-c9c44bf0756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29365608" name="467ee1c0-ec73-11f0-a20e-c9c44bf0756c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Heizraum </w:t>
            </w:r>
          </w:p>
          <w:p>
            <w:pPr>
              <w:spacing w:before="0" w:after="0" w:line="240" w:lineRule="auto"/>
            </w:pPr>
            <w:r>
              <w:t>UG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479092981" name="56c39da0-ec73-11f0-a20e-c9c44bf0756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96992084" name="56c39da0-ec73-11f0-a20e-c9c44bf0756c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Fassade </w:t>
            </w:r>
          </w:p>
          <w:p>
            <w:pPr>
              <w:spacing w:before="0" w:after="0" w:line="240" w:lineRule="auto"/>
            </w:pPr>
            <w:r>
              <w:t>EG - DG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22790148" name="3ec71000-ec74-11f0-a20e-c9c44bf0756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13440202" name="3ec71000-ec74-11f0-a20e-c9c44bf0756c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Werkstatt </w:t>
            </w:r>
          </w:p>
          <w:p>
            <w:pPr>
              <w:spacing w:before="0" w:after="0" w:line="240" w:lineRule="auto"/>
            </w:pPr>
            <w:r>
              <w:t>UG </w:t>
            </w:r>
          </w:p>
          <w:p>
            <w:pPr>
              <w:spacing w:before="0" w:after="0" w:line="240" w:lineRule="auto"/>
            </w:pPr>
            <w:r>
              <w:t>Fensterrahmen </w:t>
            </w:r>
          </w:p>
        </w:tc>
        <w:tc>
          <w:p>
            <w:pPr>
              <w:spacing w:before="0" w:after="0" w:line="240" w:lineRule="auto"/>
            </w:pPr>
            <w:r>
              <w:t>Fensterrahmen </w:t>
            </w:r>
          </w:p>
        </w:tc>
        <w:tc>
          <w:p>
            <w:pPr>
              <w:spacing w:before="0" w:after="0" w:line="240" w:lineRule="auto"/>
            </w:pPr>
            <w:r>
              <w:t>Anschlagkitt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740668367" name="7a2e46e0-ec74-11f0-a20e-c9c44bf0756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39892102" name="7a2e46e0-ec74-11f0-a20e-c9c44bf0756c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15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Donnerweidstrasse 13, 8855 Wangen</w:t>
          </w:r>
        </w:p>
        <w:p>
          <w:pPr>
            <w:spacing w:before="0" w:after="0"/>
          </w:pPr>
          <w:r>
            <w:t>653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media/document_image_rId14.jpeg" Type="http://schemas.openxmlformats.org/officeDocument/2006/relationships/image" Id="rId14"/>
    <Relationship Target="footer.xml" Type="http://schemas.openxmlformats.org/officeDocument/2006/relationships/footer" Id="rId15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